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0A" w:rsidRDefault="00DF380A">
      <w:pPr>
        <w:autoSpaceDE w:val="0"/>
        <w:autoSpaceDN w:val="0"/>
        <w:spacing w:after="78" w:line="220" w:lineRule="exact"/>
      </w:pPr>
    </w:p>
    <w:p w:rsidR="00354263" w:rsidRPr="00711F87" w:rsidRDefault="00683211" w:rsidP="00354263">
      <w:pPr>
        <w:autoSpaceDE w:val="0"/>
        <w:autoSpaceDN w:val="0"/>
        <w:spacing w:after="0" w:line="230" w:lineRule="auto"/>
        <w:ind w:right="3690"/>
        <w:jc w:val="center"/>
        <w:rPr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912610" cy="9513310"/>
            <wp:effectExtent l="0" t="0" r="2540" b="0"/>
            <wp:docPr id="1" name="Рисунок 1" descr="C:\Users\user\Desktop\сканиров\гул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610" cy="951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354263" w:rsidRPr="00FC32DF" w:rsidRDefault="00354263" w:rsidP="00354263">
      <w:pPr>
        <w:jc w:val="center"/>
        <w:rPr>
          <w:lang w:val="ru-RU"/>
        </w:rPr>
        <w:sectPr w:rsidR="00354263" w:rsidRPr="00FC32DF" w:rsidSect="00354263">
          <w:pgSz w:w="11900" w:h="16840"/>
          <w:pgMar w:top="0" w:right="276" w:bottom="851" w:left="738" w:header="720" w:footer="720" w:gutter="0"/>
          <w:cols w:space="720" w:equalWidth="0">
            <w:col w:w="10886" w:space="0"/>
          </w:cols>
          <w:docGrid w:linePitch="360"/>
        </w:sectPr>
      </w:pPr>
    </w:p>
    <w:p w:rsidR="00DF380A" w:rsidRPr="00711F87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354263" w:rsidRDefault="009E766C">
      <w:pPr>
        <w:autoSpaceDE w:val="0"/>
        <w:autoSpaceDN w:val="0"/>
        <w:spacing w:after="0" w:line="230" w:lineRule="auto"/>
        <w:rPr>
          <w:lang w:val="ru-RU"/>
        </w:rPr>
      </w:pPr>
      <w:r w:rsidRPr="0035426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F380A" w:rsidRPr="00D0313C" w:rsidRDefault="009E766C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DF380A" w:rsidRPr="00D0313C" w:rsidRDefault="009E766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DF380A" w:rsidRPr="00D0313C" w:rsidRDefault="009E766C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DF380A" w:rsidRPr="00D0313C" w:rsidRDefault="009E766C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DF380A" w:rsidRPr="00D0313C" w:rsidRDefault="009E766C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DF380A" w:rsidRPr="00D0313C" w:rsidRDefault="009E766C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DF380A" w:rsidRPr="00D0313C" w:rsidRDefault="009E766C">
      <w:pPr>
        <w:autoSpaceDE w:val="0"/>
        <w:autoSpaceDN w:val="0"/>
        <w:spacing w:before="190" w:after="0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DF380A" w:rsidRPr="00D0313C" w:rsidRDefault="00DF380A">
      <w:pPr>
        <w:rPr>
          <w:lang w:val="ru-RU"/>
        </w:rPr>
        <w:sectPr w:rsidR="00DF380A" w:rsidRPr="00D0313C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F380A" w:rsidRPr="00D0313C" w:rsidRDefault="00DF380A">
      <w:pPr>
        <w:autoSpaceDE w:val="0"/>
        <w:autoSpaceDN w:val="0"/>
        <w:spacing w:after="66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DF380A" w:rsidRPr="00D0313C" w:rsidRDefault="009E766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DF380A" w:rsidRPr="00D0313C" w:rsidRDefault="009E766C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r w:rsidR="00E93D04" w:rsidRPr="00D0313C">
        <w:rPr>
          <w:rFonts w:ascii="Times New Roman" w:eastAsia="Times New Roman" w:hAnsi="Times New Roman"/>
          <w:color w:val="000000"/>
          <w:sz w:val="24"/>
          <w:lang w:val="ru-RU"/>
        </w:rPr>
        <w:t>курса «Окружающий</w:t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r w:rsidR="00E93D04" w:rsidRPr="00D0313C">
        <w:rPr>
          <w:rFonts w:ascii="Times New Roman" w:eastAsia="Times New Roman" w:hAnsi="Times New Roman"/>
          <w:color w:val="000000"/>
          <w:sz w:val="24"/>
          <w:lang w:val="ru-RU"/>
        </w:rPr>
        <w:t>природа», «Человек</w:t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DF380A" w:rsidRPr="00D0313C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D0313C">
        <w:rPr>
          <w:lang w:val="ru-RU"/>
        </w:rPr>
        <w:br/>
      </w: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DF380A" w:rsidRPr="00D0313C" w:rsidRDefault="009E766C">
      <w:pPr>
        <w:autoSpaceDE w:val="0"/>
        <w:autoSpaceDN w:val="0"/>
        <w:spacing w:before="72" w:after="0"/>
        <w:ind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D0313C">
        <w:rPr>
          <w:lang w:val="ru-RU"/>
        </w:rPr>
        <w:br/>
      </w:r>
      <w:r w:rsidRPr="00D0313C">
        <w:rPr>
          <w:lang w:val="ru-RU"/>
        </w:rPr>
        <w:tab/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</w:t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DF380A" w:rsidRPr="00D0313C" w:rsidRDefault="009E766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DF380A" w:rsidRPr="00D0313C" w:rsidRDefault="009E766C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DF380A" w:rsidRPr="00D0313C" w:rsidRDefault="009E766C">
      <w:pPr>
        <w:autoSpaceDE w:val="0"/>
        <w:autoSpaceDN w:val="0"/>
        <w:spacing w:before="70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DF380A" w:rsidRPr="00D0313C" w:rsidRDefault="00DF380A">
      <w:pPr>
        <w:autoSpaceDE w:val="0"/>
        <w:autoSpaceDN w:val="0"/>
        <w:spacing w:after="10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Регулятивные универсальные учебные действия: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F380A" w:rsidRPr="00D0313C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DF380A" w:rsidRPr="00D0313C" w:rsidRDefault="009E766C">
      <w:pPr>
        <w:autoSpaceDE w:val="0"/>
        <w:autoSpaceDN w:val="0"/>
        <w:spacing w:before="226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F380A" w:rsidRPr="00D0313C" w:rsidRDefault="009E766C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D0313C">
        <w:rPr>
          <w:lang w:val="ru-RU"/>
        </w:rPr>
        <w:br/>
      </w:r>
      <w:r w:rsidRPr="00D0313C">
        <w:rPr>
          <w:lang w:val="ru-RU"/>
        </w:rPr>
        <w:tab/>
      </w: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DF380A" w:rsidRPr="00D0313C" w:rsidRDefault="009E766C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DF380A" w:rsidRPr="00D0313C" w:rsidRDefault="009E766C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DF380A" w:rsidRPr="00D0313C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DF380A" w:rsidRPr="00D0313C" w:rsidRDefault="009E766C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DF380A" w:rsidRPr="00D0313C" w:rsidRDefault="009E766C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DF380A" w:rsidRPr="00D0313C" w:rsidRDefault="009E766C">
      <w:pPr>
        <w:autoSpaceDE w:val="0"/>
        <w:autoSpaceDN w:val="0"/>
        <w:spacing w:before="286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F380A" w:rsidRPr="00D0313C" w:rsidRDefault="009E766C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DF380A" w:rsidRPr="00D0313C" w:rsidRDefault="00DF380A">
      <w:pPr>
        <w:autoSpaceDE w:val="0"/>
        <w:autoSpaceDN w:val="0"/>
        <w:spacing w:after="66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F380A" w:rsidRPr="00D0313C" w:rsidRDefault="009E766C">
      <w:pPr>
        <w:autoSpaceDE w:val="0"/>
        <w:autoSpaceDN w:val="0"/>
        <w:spacing w:before="17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DF380A" w:rsidRPr="00D0313C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DF380A" w:rsidRPr="00D0313C" w:rsidRDefault="009E766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DF380A" w:rsidRPr="00D0313C" w:rsidRDefault="009E766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DF380A" w:rsidRPr="00D0313C" w:rsidRDefault="009E766C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DF380A" w:rsidRPr="00D0313C" w:rsidRDefault="009E766C">
      <w:pPr>
        <w:autoSpaceDE w:val="0"/>
        <w:autoSpaceDN w:val="0"/>
        <w:spacing w:before="288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F380A" w:rsidRPr="00D0313C" w:rsidRDefault="009E766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DF380A" w:rsidRPr="00D0313C" w:rsidRDefault="009E766C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F380A" w:rsidRPr="00D0313C" w:rsidRDefault="009E766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DF380A" w:rsidRPr="00D0313C" w:rsidRDefault="00DF380A">
      <w:pPr>
        <w:autoSpaceDE w:val="0"/>
        <w:autoSpaceDN w:val="0"/>
        <w:spacing w:after="108" w:line="220" w:lineRule="exact"/>
        <w:rPr>
          <w:lang w:val="ru-RU"/>
        </w:rPr>
      </w:pPr>
    </w:p>
    <w:p w:rsidR="00DF380A" w:rsidRPr="00D0313C" w:rsidRDefault="009E766C">
      <w:pPr>
        <w:autoSpaceDE w:val="0"/>
        <w:autoSpaceDN w:val="0"/>
        <w:spacing w:after="0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DF380A" w:rsidRPr="00D0313C" w:rsidRDefault="009E766C">
      <w:pPr>
        <w:autoSpaceDE w:val="0"/>
        <w:autoSpaceDN w:val="0"/>
        <w:spacing w:before="190" w:after="0"/>
        <w:ind w:right="144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F380A" w:rsidRPr="00D0313C" w:rsidRDefault="009E766C">
      <w:pPr>
        <w:autoSpaceDE w:val="0"/>
        <w:autoSpaceDN w:val="0"/>
        <w:spacing w:before="192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DF380A" w:rsidRPr="00D0313C" w:rsidRDefault="009E766C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DF380A" w:rsidRPr="00D0313C" w:rsidRDefault="009E766C">
      <w:pPr>
        <w:autoSpaceDE w:val="0"/>
        <w:autoSpaceDN w:val="0"/>
        <w:spacing w:before="190"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DF380A" w:rsidRPr="00D0313C" w:rsidRDefault="009E766C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—  с помощью</w:t>
      </w:r>
      <w:bookmarkStart w:id="0" w:name="_GoBack"/>
      <w:bookmarkEnd w:id="0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взрослых (учителя, родителей) пользоваться электронным дневником и электронными ресурсами школы.</w:t>
      </w:r>
    </w:p>
    <w:p w:rsidR="00DF380A" w:rsidRDefault="00DF380A">
      <w:pPr>
        <w:rPr>
          <w:lang w:val="ru-RU"/>
        </w:rPr>
      </w:pPr>
    </w:p>
    <w:p w:rsidR="00E93D04" w:rsidRPr="00D0313C" w:rsidRDefault="00E93D04">
      <w:pPr>
        <w:rPr>
          <w:lang w:val="ru-RU"/>
        </w:rPr>
        <w:sectPr w:rsidR="00E93D04" w:rsidRPr="00D0313C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DF380A" w:rsidRPr="00D0313C" w:rsidRDefault="00DF380A">
      <w:pPr>
        <w:autoSpaceDE w:val="0"/>
        <w:autoSpaceDN w:val="0"/>
        <w:spacing w:after="64" w:line="220" w:lineRule="exact"/>
        <w:rPr>
          <w:lang w:val="ru-RU"/>
        </w:rPr>
      </w:pPr>
    </w:p>
    <w:p w:rsidR="00DF380A" w:rsidRDefault="009E766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286"/>
        <w:gridCol w:w="1116"/>
        <w:gridCol w:w="1382"/>
      </w:tblGrid>
      <w:tr w:rsidR="00DF380A" w:rsidTr="002C18EB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28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DF380A" w:rsidTr="002C18EB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0A" w:rsidRDefault="00DF380A"/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F380A" w:rsidRDefault="00DF380A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F380A" w:rsidRDefault="00DF380A"/>
        </w:tc>
        <w:tc>
          <w:tcPr>
            <w:tcW w:w="428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F380A" w:rsidRDefault="00DF380A"/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0A" w:rsidRDefault="00DF380A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0A" w:rsidRDefault="00DF380A"/>
        </w:tc>
      </w:tr>
      <w:tr w:rsidR="00DF380A" w:rsidTr="002C18E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DF380A" w:rsidTr="002C18EB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D0313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428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30" w:lineRule="auto"/>
              <w:ind w:left="7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33" w:lineRule="auto"/>
              <w:ind w:left="7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tabs>
                <w:tab w:val="left" w:pos="112"/>
              </w:tabs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0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7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«Правила поведения в учреждениях культуры— 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</w:t>
            </w:r>
            <w:proofErr w:type="gram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театре, музее, библиотеке»;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12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2" w:lineRule="auto"/>
              <w:ind w:left="70" w:right="72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семья»;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 детей по теме «Как наша семья проводит свободное;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время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7" w:lineRule="auto"/>
              <w:ind w:left="70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репродукций на тему «Семья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адрес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2B7BF5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2B7BF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30" w:lineRule="auto"/>
              <w:ind w:left="7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о жизни людей в городе и селе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 w:rsidTr="002C18EB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DF380A"/>
        </w:tc>
      </w:tr>
      <w:tr w:rsidR="00DF380A" w:rsidTr="002C18E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</w:tbl>
    <w:p w:rsidR="00DF380A" w:rsidRDefault="00DF380A">
      <w:pPr>
        <w:autoSpaceDE w:val="0"/>
        <w:autoSpaceDN w:val="0"/>
        <w:spacing w:after="0" w:line="14" w:lineRule="exact"/>
      </w:pPr>
    </w:p>
    <w:p w:rsidR="00DF380A" w:rsidRDefault="00DF380A">
      <w:pPr>
        <w:sectPr w:rsidR="00DF380A">
          <w:pgSz w:w="16840" w:h="11900"/>
          <w:pgMar w:top="282" w:right="640" w:bottom="10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F380A" w:rsidRDefault="00DF38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286"/>
        <w:gridCol w:w="1116"/>
        <w:gridCol w:w="1382"/>
      </w:tblGrid>
      <w:tr w:rsidR="00DF380A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Природа и предметы, созданные человеком. Природные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материалы. Бережное отношение к </w:t>
            </w:r>
            <w:proofErr w:type="gramStart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</w:t>
            </w:r>
            <w:proofErr w:type="gramEnd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метам, вещам, уход за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11F87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4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природе»; Экскурсии по теме «Сезонные изменения в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природе;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погодой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6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0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11F87" w:rsidRPr="00711F87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0" w:lineRule="auto"/>
              <w:ind w:left="70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 Наблюдение за погодой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C778F" w:rsidRPr="00DC778F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0" w:lineRule="auto"/>
              <w:ind w:left="70" w:right="700"/>
              <w:jc w:val="both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"Правила безопасного поведения в природе"; Обсуждение ситуации по теме " Взаимосвязь между человеком и природой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 w:rsidRPr="00DC778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й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66" w:after="0" w:line="252" w:lineRule="auto"/>
              <w:ind w:left="72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35426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0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95123" w:rsidRPr="00A9512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4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внешнего вида деревьев;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кустарников;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трав; Определение названия по внешнему виду дерева; Работа с иллюстративным материалом: деление растений на две группы — дикорастущие и культурные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gramStart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характеристика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95123" w:rsidRPr="00A9512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2" w:lineRule="auto"/>
              <w:ind w:left="70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Рассматривание и зарисовка разнообразия частей растения: разные листья;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разные цветки и плоды;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корни (по выбору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A95123" w:rsidRDefault="00A9512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0" w:right="720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2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A95123" w:rsidRDefault="00A9512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4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назовёт насекомых (птиц;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зверей…)»;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условиях: повадки птиц;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зверей;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 обитаний насекомых (во время экскурсий;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целевых прогулок;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видеоматериалов); Логическая задача: найди ошибку в иллюстрациях — какое животное попало в эту группу неправильно;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</w:tbl>
    <w:p w:rsidR="00DF380A" w:rsidRDefault="00DF380A">
      <w:pPr>
        <w:autoSpaceDE w:val="0"/>
        <w:autoSpaceDN w:val="0"/>
        <w:spacing w:after="0" w:line="14" w:lineRule="exact"/>
      </w:pPr>
    </w:p>
    <w:p w:rsidR="00DF380A" w:rsidRDefault="00DF380A">
      <w:pPr>
        <w:sectPr w:rsidR="00DF380A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F380A" w:rsidRDefault="00DF38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286"/>
        <w:gridCol w:w="1116"/>
        <w:gridCol w:w="1382"/>
      </w:tblGrid>
      <w:tr w:rsidR="00DF380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питомцах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5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 Беседа" Как заботиться о животных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";;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DF380A"/>
        </w:tc>
      </w:tr>
      <w:tr w:rsidR="00DF380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DF380A">
        <w:trPr>
          <w:trHeight w:hRule="exact" w:val="130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4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«Что такое правильное питание»;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занятие в кабинете; </w:t>
            </w:r>
            <w:r w:rsidRPr="00D0313C">
              <w:rPr>
                <w:lang w:val="ru-RU"/>
              </w:rPr>
              <w:br/>
            </w:r>
            <w:proofErr w:type="spell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</w:t>
            </w:r>
            <w:proofErr w:type="gram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ой</w:t>
            </w:r>
            <w:proofErr w:type="spell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режим дня";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</w:t>
            </w:r>
            <w:proofErr w:type="gramEnd"/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D0313C">
              <w:rPr>
                <w:lang w:val="ru-RU"/>
              </w:rPr>
              <w:br/>
            </w:r>
            <w:proofErr w:type="spell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"С</w:t>
            </w:r>
            <w:proofErr w:type="gram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облюдение</w:t>
            </w:r>
            <w:proofErr w:type="spell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правил поведения"; Практическое занятие "Правильное использование электроприборов";;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47" w:lineRule="auto"/>
              <w:ind w:left="72" w:right="350"/>
              <w:jc w:val="both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2" w:lineRule="auto"/>
              <w:ind w:left="70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</w:t>
            </w:r>
            <w:proofErr w:type="spell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</w:t>
            </w:r>
            <w:proofErr w:type="gram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езопасная</w:t>
            </w:r>
            <w:proofErr w:type="spellEnd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дорога от школы до дома"; Рассказ учителя: "Дорожные знаки;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чего нужны";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Практическое задание "Рисуем дорожные знаки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"; 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354263" w:rsidRDefault="0035426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8" w:after="0" w:line="250" w:lineRule="auto"/>
              <w:ind w:left="70" w:right="43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"Что такое Интернет; для чего нужен человеку"; Практическое задание Работа на компьютере</w:t>
            </w:r>
            <w:proofErr w:type="gramStart"/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0313C">
              <w:rPr>
                <w:lang w:val="ru-RU"/>
              </w:rPr>
              <w:br/>
            </w: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DF380A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DF380A"/>
        </w:tc>
      </w:tr>
      <w:tr w:rsidR="00DF380A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DF380A"/>
        </w:tc>
      </w:tr>
      <w:tr w:rsidR="00DF380A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F380A" w:rsidRPr="00D0313C" w:rsidRDefault="009E766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0313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9E76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80A" w:rsidRDefault="00DF380A"/>
        </w:tc>
      </w:tr>
      <w:tr w:rsidR="00683211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83211" w:rsidRDefault="006832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683211" w:rsidRPr="00D0313C" w:rsidRDefault="006832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11" w:rsidRDefault="006832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11" w:rsidRDefault="006832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11" w:rsidRDefault="0068321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11" w:rsidRDefault="00683211"/>
        </w:tc>
      </w:tr>
    </w:tbl>
    <w:p w:rsidR="00DF380A" w:rsidRDefault="00DF380A">
      <w:pPr>
        <w:autoSpaceDE w:val="0"/>
        <w:autoSpaceDN w:val="0"/>
        <w:spacing w:after="0" w:line="14" w:lineRule="exact"/>
      </w:pPr>
    </w:p>
    <w:p w:rsidR="00DF380A" w:rsidRDefault="00DF380A">
      <w:pPr>
        <w:rPr>
          <w:lang w:val="ru-RU"/>
        </w:rPr>
      </w:pPr>
    </w:p>
    <w:p w:rsidR="00683211" w:rsidRDefault="00683211">
      <w:pPr>
        <w:rPr>
          <w:lang w:val="ru-RU"/>
        </w:rPr>
      </w:pPr>
    </w:p>
    <w:p w:rsidR="00683211" w:rsidRPr="00683211" w:rsidRDefault="00683211">
      <w:pPr>
        <w:rPr>
          <w:lang w:val="ru-RU"/>
        </w:rPr>
        <w:sectPr w:rsidR="00683211" w:rsidRPr="0068321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83211" w:rsidRPr="00364481" w:rsidRDefault="00683211" w:rsidP="00683211">
      <w:pPr>
        <w:pStyle w:val="1"/>
        <w:rPr>
          <w:color w:val="auto"/>
        </w:rPr>
      </w:pPr>
      <w:r w:rsidRPr="00364481">
        <w:rPr>
          <w:noProof/>
          <w:color w:val="auto"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29D9473" wp14:editId="4254AC2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364481">
        <w:rPr>
          <w:color w:val="auto"/>
        </w:rPr>
        <w:t>ПОУРОЧНОЕ</w:t>
      </w:r>
      <w:r w:rsidRPr="00364481">
        <w:rPr>
          <w:color w:val="auto"/>
          <w:spacing w:val="-10"/>
        </w:rPr>
        <w:t xml:space="preserve"> </w:t>
      </w:r>
      <w:r w:rsidRPr="00364481">
        <w:rPr>
          <w:color w:val="auto"/>
        </w:rPr>
        <w:t>ПЛАНИРОВАНИЕ</w:t>
      </w:r>
    </w:p>
    <w:p w:rsidR="00683211" w:rsidRDefault="00683211" w:rsidP="00683211">
      <w:pPr>
        <w:pStyle w:val="af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683211" w:rsidTr="00B36340">
        <w:trPr>
          <w:trHeight w:val="477"/>
        </w:trPr>
        <w:tc>
          <w:tcPr>
            <w:tcW w:w="504" w:type="dxa"/>
            <w:vMerge w:val="restart"/>
          </w:tcPr>
          <w:p w:rsidR="00683211" w:rsidRDefault="00683211" w:rsidP="00B36340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683211" w:rsidRDefault="00683211" w:rsidP="00B3634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83211" w:rsidRDefault="00683211" w:rsidP="00B3634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83211" w:rsidRDefault="00683211" w:rsidP="00B36340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683211" w:rsidRDefault="00683211" w:rsidP="00B36340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83211" w:rsidRDefault="00683211" w:rsidP="00B36340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683211" w:rsidRDefault="00683211" w:rsidP="00B3634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83211" w:rsidRDefault="00683211" w:rsidP="00B36340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683211" w:rsidRDefault="00683211" w:rsidP="00B36340">
            <w:pPr>
              <w:rPr>
                <w:sz w:val="2"/>
                <w:szCs w:val="2"/>
              </w:rPr>
            </w:pP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786"/>
              <w:rPr>
                <w:sz w:val="24"/>
              </w:rPr>
            </w:pPr>
            <w:r>
              <w:rPr>
                <w:sz w:val="24"/>
              </w:rPr>
              <w:t>Школьные традиции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1149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785"/>
              <w:rPr>
                <w:sz w:val="24"/>
              </w:rPr>
            </w:pPr>
            <w:r>
              <w:rPr>
                <w:sz w:val="24"/>
              </w:rPr>
              <w:t>Классный, 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коллектив, совместная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1485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Одноклассники,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ними; ценность дружбы,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Правила безопасной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 месте.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Россия Москва – столица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Первоначальные сведения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Культурные объекты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244" w:firstLine="60"/>
              <w:rPr>
                <w:sz w:val="24"/>
              </w:rPr>
            </w:pPr>
            <w:r>
              <w:rPr>
                <w:sz w:val="24"/>
              </w:rPr>
              <w:t>Труд людей. Ценность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940"/>
              <w:rPr>
                <w:sz w:val="24"/>
              </w:rPr>
            </w:pPr>
            <w:r>
              <w:rPr>
                <w:sz w:val="24"/>
              </w:rPr>
              <w:t>Правила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813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650"/>
              <w:rPr>
                <w:sz w:val="24"/>
              </w:rPr>
            </w:pPr>
            <w:r>
              <w:rPr>
                <w:sz w:val="24"/>
              </w:rPr>
              <w:t>Моя семья в прошлом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B36340">
        <w:trPr>
          <w:trHeight w:val="1485"/>
        </w:trPr>
        <w:tc>
          <w:tcPr>
            <w:tcW w:w="504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17" w:type="dxa"/>
          </w:tcPr>
          <w:p w:rsidR="00683211" w:rsidRDefault="00683211" w:rsidP="00B36340">
            <w:pPr>
              <w:pStyle w:val="TableParagraph"/>
              <w:spacing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Моя семья в прошлом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настоящем. Имена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фамилии членов семьи,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732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B363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B3634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B3634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572" w:type="dxa"/>
          </w:tcPr>
          <w:p w:rsidR="00683211" w:rsidRDefault="00683211" w:rsidP="00B3634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1149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Взаимоотношения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 в семье.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845"/>
              <w:rPr>
                <w:sz w:val="24"/>
              </w:rPr>
            </w:pPr>
            <w:r>
              <w:rPr>
                <w:sz w:val="24"/>
              </w:rPr>
              <w:t>Природа и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152" w:firstLine="60"/>
              <w:rPr>
                <w:sz w:val="24"/>
              </w:rPr>
            </w:pPr>
            <w:r>
              <w:rPr>
                <w:sz w:val="24"/>
              </w:rPr>
              <w:t xml:space="preserve">Бережное отношение к </w:t>
            </w:r>
            <w:proofErr w:type="gramStart"/>
            <w:r>
              <w:rPr>
                <w:sz w:val="24"/>
              </w:rPr>
              <w:t>пред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594" w:firstLine="60"/>
              <w:rPr>
                <w:sz w:val="24"/>
              </w:rPr>
            </w:pPr>
            <w:r>
              <w:rPr>
                <w:sz w:val="24"/>
              </w:rPr>
              <w:t>Наблюдение за погодой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514" w:firstLine="60"/>
              <w:rPr>
                <w:sz w:val="24"/>
              </w:rPr>
            </w:pPr>
            <w:r>
              <w:rPr>
                <w:sz w:val="24"/>
              </w:rPr>
              <w:t>Сезонные изменения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природе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рок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-экскурсия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749"/>
              <w:rPr>
                <w:sz w:val="24"/>
              </w:rPr>
            </w:pPr>
            <w:r>
              <w:rPr>
                <w:sz w:val="24"/>
              </w:rPr>
              <w:t>Взаимосвязи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1149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.Правила нравственного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839"/>
              <w:rPr>
                <w:sz w:val="24"/>
              </w:rPr>
            </w:pPr>
            <w:r>
              <w:rPr>
                <w:sz w:val="24"/>
              </w:rPr>
              <w:t>Растения ближайшего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839"/>
              <w:rPr>
                <w:sz w:val="24"/>
              </w:rPr>
            </w:pPr>
            <w:r>
              <w:rPr>
                <w:sz w:val="24"/>
              </w:rPr>
              <w:t>Растения ближайшего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732"/>
              <w:rPr>
                <w:sz w:val="24"/>
              </w:rPr>
            </w:pPr>
            <w:r>
              <w:rPr>
                <w:sz w:val="24"/>
              </w:rPr>
              <w:t>Лиственные и хвойные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83211" w:rsidTr="006234DC">
        <w:trPr>
          <w:trHeight w:val="813"/>
        </w:trPr>
        <w:tc>
          <w:tcPr>
            <w:tcW w:w="504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683211" w:rsidRDefault="00683211" w:rsidP="006234DC">
            <w:pPr>
              <w:pStyle w:val="TableParagraph"/>
              <w:spacing w:line="292" w:lineRule="auto"/>
              <w:ind w:right="84" w:firstLine="60"/>
              <w:rPr>
                <w:sz w:val="24"/>
              </w:rPr>
            </w:pPr>
            <w:r>
              <w:rPr>
                <w:sz w:val="24"/>
              </w:rPr>
              <w:t>Дикорастущие и 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732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83211" w:rsidRDefault="00683211" w:rsidP="006234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83211" w:rsidRDefault="00683211" w:rsidP="006234D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83211" w:rsidRDefault="00683211" w:rsidP="006234D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572" w:type="dxa"/>
          </w:tcPr>
          <w:p w:rsidR="00683211" w:rsidRDefault="00683211" w:rsidP="006234D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83211" w:rsidRDefault="00683211" w:rsidP="00683211">
      <w:pPr>
        <w:spacing w:line="292" w:lineRule="auto"/>
        <w:rPr>
          <w:sz w:val="24"/>
          <w:lang w:val="ru-RU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364481" w:rsidTr="002971BC">
        <w:trPr>
          <w:trHeight w:val="1149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Лиственные и хвойные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Дикорастущие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4481" w:rsidTr="002971BC">
        <w:trPr>
          <w:trHeight w:val="1485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Части растения (называние,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для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стебель.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1485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Части растения (называние,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для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растения):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1485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Части растения (называние,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для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растения):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1821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proofErr w:type="gramStart"/>
            <w:r>
              <w:rPr>
                <w:sz w:val="24"/>
              </w:rPr>
              <w:t>Части растения (называние,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для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растения): корень, стебель,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семя.</w:t>
            </w:r>
            <w:proofErr w:type="gramEnd"/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66" w:firstLine="60"/>
              <w:rPr>
                <w:sz w:val="24"/>
              </w:rPr>
            </w:pPr>
            <w:r>
              <w:rPr>
                <w:sz w:val="24"/>
              </w:rPr>
              <w:t>Правила содержания и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Комнатные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364481" w:rsidRDefault="00364481" w:rsidP="002971B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.Звери.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336"/>
              <w:rPr>
                <w:sz w:val="24"/>
              </w:rPr>
            </w:pPr>
            <w:r>
              <w:rPr>
                <w:sz w:val="24"/>
              </w:rPr>
              <w:t>Разные группы животных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Разные группы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336"/>
              <w:rPr>
                <w:sz w:val="24"/>
              </w:rPr>
            </w:pPr>
            <w:r>
              <w:rPr>
                <w:sz w:val="24"/>
              </w:rPr>
              <w:t>Разные группы животных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2971BC">
        <w:trPr>
          <w:trHeight w:val="813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4481" w:rsidTr="002971BC">
        <w:trPr>
          <w:trHeight w:val="1149"/>
        </w:trPr>
        <w:tc>
          <w:tcPr>
            <w:tcW w:w="504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217" w:type="dxa"/>
          </w:tcPr>
          <w:p w:rsidR="00364481" w:rsidRDefault="00364481" w:rsidP="002971BC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Наблюдения за 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732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2971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2971B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2971BC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572" w:type="dxa"/>
          </w:tcPr>
          <w:p w:rsidR="00364481" w:rsidRDefault="00364481" w:rsidP="002971BC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tblStyle w:val="TableNormal"/>
        <w:tblpPr w:leftFromText="180" w:rightFromText="180" w:vertAnchor="text" w:horzAnchor="margin" w:tblpY="7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Наблюдения за 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зоопарка.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Домашние и дикие 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жизни)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Забота о домашних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питомцах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ухаживать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кошкой?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Забота о домашних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питомцах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ухаживать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собакой?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питомец".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Необходимость соблюдения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Необходимость соблюдение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здорового питания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485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Правила безопасности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быту: пользование бытовыми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электро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плитами.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Дорога от дома до школы.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1149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Дорога от дома до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 знаки, дорожная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сигналы.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364481">
        <w:trPr>
          <w:trHeight w:val="813"/>
        </w:trPr>
        <w:tc>
          <w:tcPr>
            <w:tcW w:w="504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364481" w:rsidRDefault="00364481" w:rsidP="00364481">
            <w:pPr>
              <w:pStyle w:val="TableParagraph"/>
              <w:spacing w:line="292" w:lineRule="auto"/>
              <w:ind w:right="1056"/>
              <w:rPr>
                <w:sz w:val="24"/>
              </w:rPr>
            </w:pPr>
            <w:r>
              <w:rPr>
                <w:sz w:val="24"/>
              </w:rPr>
              <w:t>Безопасность в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732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3644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36448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364481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572" w:type="dxa"/>
          </w:tcPr>
          <w:p w:rsidR="00364481" w:rsidRDefault="00364481" w:rsidP="00364481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64481" w:rsidRDefault="00364481" w:rsidP="00683211">
      <w:pPr>
        <w:spacing w:line="292" w:lineRule="auto"/>
        <w:rPr>
          <w:sz w:val="24"/>
          <w:lang w:val="ru-RU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364481" w:rsidTr="00554372">
        <w:trPr>
          <w:trHeight w:val="2157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Безопасность в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(электронный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 и 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 школы) в 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контролируемого доступа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Резерв. Экскурсия "Что у нас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головой?".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Резерв. Экскурсия "Что у нас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ногами?".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1149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Резерв. 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"Знакомство с растениями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(клумбы,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парника)".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езонные</w:t>
            </w:r>
            <w:proofErr w:type="spellEnd"/>
            <w:r>
              <w:rPr>
                <w:sz w:val="24"/>
              </w:rPr>
              <w:t xml:space="preserve"> изменения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природе.Урок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-экскурсия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ир</w:t>
            </w:r>
            <w:proofErr w:type="spellEnd"/>
            <w:r>
              <w:rPr>
                <w:sz w:val="24"/>
              </w:rPr>
              <w:t xml:space="preserve"> за стеклянным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берегом.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504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64481" w:rsidRDefault="00364481" w:rsidP="0055437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572" w:type="dxa"/>
          </w:tcPr>
          <w:p w:rsidR="00364481" w:rsidRDefault="00364481" w:rsidP="0055437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64481" w:rsidTr="00554372">
        <w:trPr>
          <w:trHeight w:val="813"/>
        </w:trPr>
        <w:tc>
          <w:tcPr>
            <w:tcW w:w="3721" w:type="dxa"/>
            <w:gridSpan w:val="2"/>
          </w:tcPr>
          <w:p w:rsidR="00364481" w:rsidRDefault="00364481" w:rsidP="0055437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364481" w:rsidRDefault="00364481" w:rsidP="005543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64481" w:rsidRDefault="00364481" w:rsidP="0055437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08" w:type="dxa"/>
            <w:gridSpan w:val="2"/>
          </w:tcPr>
          <w:p w:rsidR="00364481" w:rsidRDefault="00364481" w:rsidP="0055437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64481" w:rsidRDefault="00364481" w:rsidP="0036448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64481" w:rsidRDefault="00364481" w:rsidP="0036448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64481" w:rsidRDefault="00364481" w:rsidP="0036448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64481" w:rsidRPr="00364481" w:rsidRDefault="00364481" w:rsidP="00364481">
      <w:pPr>
        <w:autoSpaceDE w:val="0"/>
        <w:autoSpaceDN w:val="0"/>
        <w:spacing w:after="0" w:line="230" w:lineRule="auto"/>
        <w:rPr>
          <w:lang w:val="ru-RU"/>
        </w:rPr>
      </w:pPr>
      <w:r w:rsidRPr="003644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364481" w:rsidRPr="00D0313C" w:rsidRDefault="00364481" w:rsidP="00364481">
      <w:pPr>
        <w:autoSpaceDE w:val="0"/>
        <w:autoSpaceDN w:val="0"/>
        <w:spacing w:before="346" w:after="0" w:line="298" w:lineRule="auto"/>
        <w:ind w:right="576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/Плешаков А.А., Новицкая М.Ю., Акционерное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вариант:Рабочая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тетрадь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А.А.Плешаков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 xml:space="preserve"> (2 части)</w:t>
      </w:r>
    </w:p>
    <w:p w:rsidR="00364481" w:rsidRPr="00D0313C" w:rsidRDefault="00364481" w:rsidP="00364481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</w:t>
      </w:r>
    </w:p>
    <w:p w:rsidR="00364481" w:rsidRPr="00D0313C" w:rsidRDefault="00364481" w:rsidP="00364481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, РЭШ</w:t>
      </w:r>
    </w:p>
    <w:p w:rsidR="00364481" w:rsidRPr="00364481" w:rsidRDefault="00364481" w:rsidP="00683211">
      <w:pPr>
        <w:spacing w:line="292" w:lineRule="auto"/>
        <w:rPr>
          <w:sz w:val="24"/>
          <w:lang w:val="ru-RU"/>
        </w:rPr>
        <w:sectPr w:rsidR="00364481" w:rsidRPr="00364481">
          <w:pgSz w:w="11900" w:h="16840"/>
          <w:pgMar w:top="560" w:right="560" w:bottom="280" w:left="560" w:header="720" w:footer="720" w:gutter="0"/>
          <w:cols w:space="720"/>
        </w:sectPr>
      </w:pPr>
    </w:p>
    <w:p w:rsidR="00364481" w:rsidRPr="00D0313C" w:rsidRDefault="00364481" w:rsidP="00364481">
      <w:pPr>
        <w:autoSpaceDE w:val="0"/>
        <w:autoSpaceDN w:val="0"/>
        <w:spacing w:after="0" w:line="230" w:lineRule="auto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364481" w:rsidRPr="00D0313C" w:rsidRDefault="00364481" w:rsidP="00364481">
      <w:pPr>
        <w:autoSpaceDE w:val="0"/>
        <w:autoSpaceDN w:val="0"/>
        <w:spacing w:before="346" w:after="0" w:line="302" w:lineRule="auto"/>
        <w:ind w:right="4464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Проектор, таблицы, плакаты, мультимедийный компьютер</w:t>
      </w:r>
    </w:p>
    <w:p w:rsidR="00364481" w:rsidRPr="00D0313C" w:rsidRDefault="00364481" w:rsidP="00364481">
      <w:pPr>
        <w:autoSpaceDE w:val="0"/>
        <w:autoSpaceDN w:val="0"/>
        <w:spacing w:before="598" w:after="0" w:line="300" w:lineRule="auto"/>
        <w:ind w:right="720"/>
        <w:rPr>
          <w:lang w:val="ru-RU"/>
        </w:rPr>
      </w:pPr>
      <w:r w:rsidRPr="00D031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D0313C">
        <w:rPr>
          <w:lang w:val="ru-RU"/>
        </w:rPr>
        <w:br/>
      </w:r>
      <w:r w:rsidRPr="00D0313C">
        <w:rPr>
          <w:rFonts w:ascii="Times New Roman" w:eastAsia="Times New Roman" w:hAnsi="Times New Roman"/>
          <w:color w:val="000000"/>
          <w:sz w:val="24"/>
          <w:lang w:val="ru-RU"/>
        </w:rPr>
        <w:t>Гербарий, набор горных пород</w:t>
      </w:r>
    </w:p>
    <w:p w:rsidR="00683211" w:rsidRPr="00E93D04" w:rsidRDefault="00683211" w:rsidP="00683211">
      <w:pPr>
        <w:spacing w:line="292" w:lineRule="auto"/>
        <w:rPr>
          <w:sz w:val="24"/>
          <w:lang w:val="ru-RU"/>
        </w:rPr>
        <w:sectPr w:rsidR="00683211" w:rsidRPr="00E93D04">
          <w:pgSz w:w="11900" w:h="16840"/>
          <w:pgMar w:top="560" w:right="560" w:bottom="280" w:left="560" w:header="720" w:footer="720" w:gutter="0"/>
          <w:cols w:space="720"/>
        </w:sectPr>
      </w:pPr>
    </w:p>
    <w:p w:rsidR="00683211" w:rsidRPr="00E93D04" w:rsidRDefault="00683211" w:rsidP="00683211">
      <w:pPr>
        <w:spacing w:line="292" w:lineRule="auto"/>
        <w:rPr>
          <w:sz w:val="24"/>
          <w:lang w:val="ru-RU"/>
        </w:rPr>
        <w:sectPr w:rsidR="00683211" w:rsidRPr="00E93D04">
          <w:pgSz w:w="11900" w:h="16840"/>
          <w:pgMar w:top="520" w:right="560" w:bottom="280" w:left="560" w:header="720" w:footer="720" w:gutter="0"/>
          <w:cols w:space="720"/>
        </w:sectPr>
      </w:pPr>
    </w:p>
    <w:p w:rsidR="00683211" w:rsidRPr="00E93D04" w:rsidRDefault="00683211" w:rsidP="00683211">
      <w:pPr>
        <w:spacing w:line="292" w:lineRule="auto"/>
        <w:rPr>
          <w:sz w:val="24"/>
          <w:lang w:val="ru-RU"/>
        </w:rPr>
        <w:sectPr w:rsidR="00683211" w:rsidRPr="00E93D04">
          <w:pgSz w:w="11900" w:h="16840"/>
          <w:pgMar w:top="560" w:right="560" w:bottom="280" w:left="560" w:header="720" w:footer="720" w:gutter="0"/>
          <w:cols w:space="720"/>
        </w:sectPr>
      </w:pPr>
    </w:p>
    <w:p w:rsidR="00683211" w:rsidRPr="00E93D04" w:rsidRDefault="00683211" w:rsidP="00683211">
      <w:pPr>
        <w:rPr>
          <w:sz w:val="24"/>
          <w:lang w:val="ru-RU"/>
        </w:rPr>
        <w:sectPr w:rsidR="00683211" w:rsidRPr="00E93D04">
          <w:pgSz w:w="11900" w:h="16840"/>
          <w:pgMar w:top="560" w:right="560" w:bottom="280" w:left="560" w:header="720" w:footer="720" w:gutter="0"/>
          <w:cols w:space="720"/>
        </w:sectPr>
      </w:pPr>
    </w:p>
    <w:p w:rsidR="00DF380A" w:rsidRPr="00E93D04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683211" w:rsidRDefault="00683211">
      <w:pPr>
        <w:autoSpaceDE w:val="0"/>
        <w:autoSpaceDN w:val="0"/>
        <w:spacing w:after="0" w:line="14" w:lineRule="exac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DF380A" w:rsidRPr="00E93D04" w:rsidRDefault="00DF380A">
      <w:pPr>
        <w:rPr>
          <w:lang w:val="ru-RU"/>
        </w:rPr>
        <w:sectPr w:rsidR="00DF380A" w:rsidRPr="00E93D04" w:rsidSect="00683211">
          <w:pgSz w:w="11900" w:h="16840"/>
          <w:pgMar w:top="709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F380A" w:rsidRPr="00E93D04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DF380A">
      <w:pPr>
        <w:rPr>
          <w:lang w:val="ru-RU"/>
        </w:rPr>
        <w:sectPr w:rsidR="00DF380A" w:rsidRPr="00D031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F380A" w:rsidRPr="00D0313C" w:rsidRDefault="00DF380A">
      <w:pPr>
        <w:autoSpaceDE w:val="0"/>
        <w:autoSpaceDN w:val="0"/>
        <w:spacing w:after="78" w:line="220" w:lineRule="exact"/>
        <w:rPr>
          <w:lang w:val="ru-RU"/>
        </w:rPr>
      </w:pPr>
    </w:p>
    <w:p w:rsidR="00DF380A" w:rsidRPr="00D0313C" w:rsidRDefault="00DF380A">
      <w:pPr>
        <w:rPr>
          <w:lang w:val="ru-RU"/>
        </w:rPr>
        <w:sectPr w:rsidR="00DF380A" w:rsidRPr="00D031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E766C" w:rsidRPr="00D0313C" w:rsidRDefault="009E766C">
      <w:pPr>
        <w:rPr>
          <w:lang w:val="ru-RU"/>
        </w:rPr>
      </w:pPr>
    </w:p>
    <w:sectPr w:rsidR="009E766C" w:rsidRPr="00D0313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6C572BF"/>
    <w:multiLevelType w:val="hybridMultilevel"/>
    <w:tmpl w:val="AF84FC2C"/>
    <w:lvl w:ilvl="0" w:tplc="B650BDD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790650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8C37FC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0BECD0D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2C762AA6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AAE0F48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591C138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4B9E728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A0698E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0">
    <w:nsid w:val="4C5230C0"/>
    <w:multiLevelType w:val="hybridMultilevel"/>
    <w:tmpl w:val="C1A684AC"/>
    <w:lvl w:ilvl="0" w:tplc="33DCDEE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68415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387F6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AA7034A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1374A894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A6B4BAB6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65AAC078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666A4D7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3D626274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1">
    <w:nsid w:val="5F33665A"/>
    <w:multiLevelType w:val="hybridMultilevel"/>
    <w:tmpl w:val="8BF47F18"/>
    <w:lvl w:ilvl="0" w:tplc="3F54C98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0A7C3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90026C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22CB5B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E1E5EA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4C0CA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CBC944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A80690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C4089C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0AC1"/>
    <w:rsid w:val="00034616"/>
    <w:rsid w:val="0006063C"/>
    <w:rsid w:val="0015074B"/>
    <w:rsid w:val="0029639D"/>
    <w:rsid w:val="002B7725"/>
    <w:rsid w:val="002B7BF5"/>
    <w:rsid w:val="002C18EB"/>
    <w:rsid w:val="00326F90"/>
    <w:rsid w:val="00354263"/>
    <w:rsid w:val="00364481"/>
    <w:rsid w:val="00550C6E"/>
    <w:rsid w:val="00683211"/>
    <w:rsid w:val="006C7DB6"/>
    <w:rsid w:val="00711F87"/>
    <w:rsid w:val="009E766C"/>
    <w:rsid w:val="00A54740"/>
    <w:rsid w:val="00A95123"/>
    <w:rsid w:val="00AA1D8D"/>
    <w:rsid w:val="00B47730"/>
    <w:rsid w:val="00CB0664"/>
    <w:rsid w:val="00D0313C"/>
    <w:rsid w:val="00DC778F"/>
    <w:rsid w:val="00DF380A"/>
    <w:rsid w:val="00E93D04"/>
    <w:rsid w:val="00FC32D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8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8321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83211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8321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8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8321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83211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8321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D7A899-9341-4542-8377-DC644B55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4968</Words>
  <Characters>28320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33222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21</cp:revision>
  <dcterms:created xsi:type="dcterms:W3CDTF">2013-12-23T23:15:00Z</dcterms:created>
  <dcterms:modified xsi:type="dcterms:W3CDTF">2023-01-21T08:05:00Z</dcterms:modified>
  <cp:category/>
</cp:coreProperties>
</file>